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C5EB3" w14:textId="77777777" w:rsidR="00AC1183" w:rsidRPr="005B1CF7" w:rsidRDefault="00AC1183">
      <w:pPr>
        <w:rPr>
          <w:lang w:val="es-DO"/>
        </w:rPr>
      </w:pPr>
      <w:r w:rsidRPr="00C811A0">
        <w:rPr>
          <w:noProof/>
          <w:lang w:val="es-DO"/>
        </w:rPr>
        <w:t>6/21/2022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7454070" wp14:editId="76C5DD34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08825" cy="241935"/>
                <wp:effectExtent l="0" t="0" r="3175" b="0"/>
                <wp:wrapNone/>
                <wp:docPr id="3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8825" cy="2419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10"/>
                            </w:tblGrid>
                            <w:tr w:rsidR="00AC1183" w14:paraId="686EF98E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14:paraId="4B8FD86F" w14:textId="77777777" w:rsidR="00AC1183" w:rsidRDefault="00AC1183">
                                  <w:pPr>
                                    <w:pStyle w:val="Sinespaciado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AC1183" w14:paraId="40590BFA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14:paraId="0468B79F" w14:textId="77777777" w:rsidR="00AC1183" w:rsidRDefault="00AC1183">
                                  <w:pPr>
                                    <w:pStyle w:val="Sinespaciad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C1183" w14:paraId="6EA31D8D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14:paraId="332D5F05" w14:textId="77777777" w:rsidR="00AC1183" w:rsidRDefault="00AC1183">
                                  <w:pPr>
                                    <w:pStyle w:val="Sinespaciado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B1A928" w14:textId="77777777" w:rsidR="00AC1183" w:rsidRDefault="00AC1183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54070" id="Rectángulo 4" o:spid="_x0000_s1026" style="position:absolute;margin-left:0;margin-top:0;width:559.75pt;height:19.05pt;z-index:251659264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" o:allowincell="f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10"/>
                      </w:tblGrid>
                      <w:tr w:rsidR="00AC1183" w14:paraId="686EF98E" w14:textId="77777777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14:paraId="4B8FD86F" w14:textId="77777777" w:rsidR="00AC1183" w:rsidRDefault="00AC1183">
                            <w:pPr>
                              <w:pStyle w:val="Sinespaciado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AC1183" w14:paraId="40590BFA" w14:textId="77777777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14:paraId="0468B79F" w14:textId="77777777" w:rsidR="00AC1183" w:rsidRDefault="00AC1183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C1183" w14:paraId="6EA31D8D" w14:textId="77777777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14:paraId="332D5F05" w14:textId="77777777" w:rsidR="00AC1183" w:rsidRDefault="00AC1183">
                            <w:pPr>
                              <w:pStyle w:val="Sinespaciado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14:paraId="02B1A928" w14:textId="77777777" w:rsidR="00AC1183" w:rsidRDefault="00AC1183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1909BA11" w14:textId="14C578CE" w:rsidR="00AC1183" w:rsidRDefault="001B09CC" w:rsidP="001B09CC">
      <w:pPr>
        <w:pStyle w:val="Direccindeldestinatario"/>
        <w:ind w:left="142" w:right="-799"/>
        <w:jc w:val="center"/>
        <w:rPr>
          <w:szCs w:val="22"/>
          <w:lang w:val="es-ES"/>
        </w:rPr>
      </w:pPr>
      <w:r>
        <w:rPr>
          <w:szCs w:val="22"/>
          <w:lang w:val="es-ES"/>
        </w:rPr>
        <w:t xml:space="preserve">        </w:t>
      </w:r>
      <w:r w:rsidR="00D140B7">
        <w:rPr>
          <w:szCs w:val="22"/>
          <w:lang w:val="es-ES"/>
        </w:rPr>
        <w:t xml:space="preserve">                                                      </w:t>
      </w:r>
      <w:r w:rsidR="00AC1183" w:rsidRPr="002D581E">
        <w:rPr>
          <w:szCs w:val="22"/>
          <w:lang w:val="es-ES"/>
        </w:rPr>
        <w:t xml:space="preserve">Santo Domingo, </w:t>
      </w:r>
      <w:r w:rsidR="007C3F56">
        <w:rPr>
          <w:szCs w:val="22"/>
          <w:lang w:val="es-ES"/>
        </w:rPr>
        <w:fldChar w:fldCharType="begin"/>
      </w:r>
      <w:r w:rsidR="007C3F56">
        <w:rPr>
          <w:szCs w:val="22"/>
          <w:lang w:val="es-ES"/>
        </w:rPr>
        <w:instrText xml:space="preserve"> MERGEFIELD Fecha</w:instrText>
      </w:r>
      <w:r w:rsidR="00094756">
        <w:rPr>
          <w:szCs w:val="22"/>
          <w:lang w:val="es-ES"/>
        </w:rPr>
        <w:instrText xml:space="preserve"> </w:instrText>
      </w:r>
      <w:r w:rsidR="00660A42">
        <w:rPr>
          <w:szCs w:val="22"/>
          <w:lang w:val="es-ES"/>
        </w:rPr>
        <w:instrText>\@"DDDD,</w:instrText>
      </w:r>
      <w:r w:rsidR="00094756">
        <w:rPr>
          <w:szCs w:val="22"/>
          <w:lang w:val="es-ES"/>
        </w:rPr>
        <w:instrText xml:space="preserve"> D</w:instrText>
      </w:r>
      <w:r w:rsidR="00321B6F">
        <w:rPr>
          <w:szCs w:val="22"/>
          <w:lang w:val="es-ES"/>
        </w:rPr>
        <w:instrText xml:space="preserve">' </w:instrText>
      </w:r>
      <w:r w:rsidR="00660A42">
        <w:rPr>
          <w:szCs w:val="22"/>
          <w:lang w:val="es-ES"/>
        </w:rPr>
        <w:instrText>de</w:instrText>
      </w:r>
      <w:r w:rsidR="00321B6F">
        <w:rPr>
          <w:szCs w:val="22"/>
          <w:lang w:val="es-ES"/>
        </w:rPr>
        <w:instrText>'</w:instrText>
      </w:r>
      <w:r w:rsidR="00094756">
        <w:rPr>
          <w:szCs w:val="22"/>
          <w:lang w:val="es-ES"/>
        </w:rPr>
        <w:instrText xml:space="preserve"> </w:instrText>
      </w:r>
      <w:r w:rsidR="00660A42">
        <w:rPr>
          <w:szCs w:val="22"/>
          <w:lang w:val="es-ES"/>
        </w:rPr>
        <w:instrText>MMMM</w:instrText>
      </w:r>
      <w:r w:rsidR="00D140B7">
        <w:rPr>
          <w:szCs w:val="22"/>
          <w:lang w:val="es-ES"/>
        </w:rPr>
        <w:instrText xml:space="preserve"> 'de' YYYY" </w:instrText>
      </w:r>
      <w:r w:rsidR="007C3F56">
        <w:rPr>
          <w:szCs w:val="22"/>
          <w:lang w:val="es-ES"/>
        </w:rPr>
        <w:fldChar w:fldCharType="separate"/>
      </w:r>
      <w:r w:rsidR="008C46D9">
        <w:rPr>
          <w:noProof/>
          <w:szCs w:val="22"/>
          <w:lang w:val="es-ES"/>
        </w:rPr>
        <w:t>miercoles, 16</w:t>
      </w:r>
      <w:r w:rsidR="007C3F56">
        <w:rPr>
          <w:szCs w:val="22"/>
          <w:lang w:val="es-ES"/>
        </w:rPr>
        <w:fldChar w:fldCharType="end"/>
      </w:r>
      <w:r w:rsidR="008C46D9">
        <w:rPr>
          <w:szCs w:val="22"/>
          <w:lang w:val="es-ES"/>
        </w:rPr>
        <w:t xml:space="preserve"> de noviembre 2022</w:t>
      </w:r>
    </w:p>
    <w:p w14:paraId="2533EB21" w14:textId="77777777" w:rsidR="001B09CC" w:rsidRPr="002D581E" w:rsidRDefault="001B09CC" w:rsidP="001B09CC">
      <w:pPr>
        <w:pStyle w:val="Direccindeldestinatario"/>
        <w:ind w:left="142" w:right="-799"/>
        <w:jc w:val="right"/>
        <w:rPr>
          <w:szCs w:val="22"/>
          <w:lang w:val="es-ES"/>
        </w:rPr>
      </w:pPr>
    </w:p>
    <w:p w14:paraId="53D0195E" w14:textId="50099668" w:rsidR="00281042" w:rsidRPr="0038711F" w:rsidRDefault="00281042" w:rsidP="00281042">
      <w:pPr>
        <w:pStyle w:val="Direccindeldestinatario"/>
        <w:tabs>
          <w:tab w:val="left" w:pos="1418"/>
        </w:tabs>
        <w:ind w:left="1418" w:hanging="1418"/>
        <w:rPr>
          <w:b/>
          <w:bCs/>
          <w:szCs w:val="22"/>
          <w:lang w:val="es-ES"/>
        </w:rPr>
      </w:pPr>
      <w:r w:rsidRPr="0038711F">
        <w:rPr>
          <w:szCs w:val="22"/>
          <w:lang w:val="es-ES"/>
        </w:rPr>
        <w:t>Carta Nº:</w:t>
      </w:r>
      <w:r w:rsidR="009B775F">
        <w:rPr>
          <w:szCs w:val="22"/>
          <w:lang w:val="es-ES"/>
        </w:rPr>
        <w:t xml:space="preserve"> </w:t>
      </w:r>
      <w:r w:rsidR="008C46D9" w:rsidRPr="008C46D9">
        <w:rPr>
          <w:szCs w:val="22"/>
          <w:lang w:val="es-ES"/>
        </w:rPr>
        <w:t>L2C MSD - CO-001</w:t>
      </w:r>
      <w:r w:rsidR="009B775F" w:rsidRPr="00B05E19">
        <w:rPr>
          <w:b/>
          <w:bCs/>
          <w:szCs w:val="22"/>
          <w:lang w:val="es-ES"/>
        </w:rPr>
        <w:fldChar w:fldCharType="begin"/>
      </w:r>
      <w:r w:rsidR="009B775F" w:rsidRPr="00B05E19">
        <w:rPr>
          <w:b/>
          <w:bCs/>
          <w:szCs w:val="22"/>
          <w:lang w:val="es-ES"/>
        </w:rPr>
        <w:instrText xml:space="preserve"> MERGEFIELD Nro </w:instrText>
      </w:r>
      <w:r w:rsidR="009B775F" w:rsidRPr="00B05E19">
        <w:rPr>
          <w:b/>
          <w:bCs/>
          <w:szCs w:val="22"/>
          <w:lang w:val="es-ES"/>
        </w:rPr>
        <w:fldChar w:fldCharType="separate"/>
      </w:r>
      <w:r w:rsidR="009B775F" w:rsidRPr="00B05E19">
        <w:rPr>
          <w:b/>
          <w:bCs/>
          <w:szCs w:val="22"/>
          <w:lang w:val="es-ES"/>
        </w:rPr>
        <w:fldChar w:fldCharType="end"/>
      </w:r>
    </w:p>
    <w:p w14:paraId="716A16D1" w14:textId="77777777" w:rsidR="00AC1183" w:rsidRPr="002D581E" w:rsidRDefault="00AC1183">
      <w:pPr>
        <w:pStyle w:val="Direccindeldestinatario"/>
        <w:rPr>
          <w:szCs w:val="22"/>
          <w:lang w:val="es-ES"/>
        </w:rPr>
      </w:pPr>
    </w:p>
    <w:p w14:paraId="0DFA50CE" w14:textId="634C67CB" w:rsidR="00AC1183" w:rsidRPr="002D581E" w:rsidRDefault="00AC1183" w:rsidP="00671264">
      <w:pPr>
        <w:pStyle w:val="Direccindeldestinatario"/>
        <w:rPr>
          <w:b/>
          <w:bCs/>
          <w:szCs w:val="22"/>
          <w:lang w:val="es-ES"/>
        </w:rPr>
      </w:pPr>
      <w:r w:rsidRPr="002D581E">
        <w:rPr>
          <w:b/>
          <w:bCs/>
          <w:szCs w:val="22"/>
          <w:lang w:val="es-ES"/>
        </w:rPr>
        <w:t xml:space="preserve">Ing. </w:t>
      </w:r>
      <w:r w:rsidR="008C46D9">
        <w:rPr>
          <w:b/>
          <w:bCs/>
          <w:szCs w:val="22"/>
          <w:lang w:val="es-ES"/>
        </w:rPr>
        <w:t>Rubén</w:t>
      </w:r>
      <w:r w:rsidR="007C62E6">
        <w:rPr>
          <w:b/>
          <w:bCs/>
          <w:szCs w:val="22"/>
          <w:lang w:val="es-ES"/>
        </w:rPr>
        <w:t xml:space="preserve"> de Domingo</w:t>
      </w:r>
      <w:r w:rsidR="00281042">
        <w:rPr>
          <w:b/>
          <w:bCs/>
          <w:szCs w:val="22"/>
          <w:lang w:val="es-ES"/>
        </w:rPr>
        <w:t xml:space="preserve"> </w:t>
      </w:r>
    </w:p>
    <w:p w14:paraId="56FAB27F" w14:textId="218123BF" w:rsidR="00AC1183" w:rsidRDefault="00AC1183" w:rsidP="00671264">
      <w:pPr>
        <w:pStyle w:val="Direccindeldestinatario"/>
        <w:rPr>
          <w:szCs w:val="22"/>
          <w:lang w:val="es-ES"/>
        </w:rPr>
      </w:pPr>
      <w:r>
        <w:rPr>
          <w:szCs w:val="22"/>
          <w:lang w:val="es-ES"/>
        </w:rPr>
        <w:t xml:space="preserve">Consorcio </w:t>
      </w:r>
      <w:r w:rsidR="007C62E6">
        <w:rPr>
          <w:szCs w:val="22"/>
          <w:lang w:val="es-ES"/>
        </w:rPr>
        <w:t>Sistema MSD</w:t>
      </w:r>
    </w:p>
    <w:p w14:paraId="6A9E8CCC" w14:textId="77777777" w:rsidR="00AC1183" w:rsidRPr="002D581E" w:rsidRDefault="00AC1183" w:rsidP="00671264">
      <w:pPr>
        <w:pStyle w:val="Direccindeldestinatario"/>
        <w:rPr>
          <w:szCs w:val="22"/>
          <w:lang w:val="es-ES"/>
        </w:rPr>
      </w:pPr>
      <w:r w:rsidRPr="00281042">
        <w:rPr>
          <w:sz w:val="20"/>
          <w:szCs w:val="18"/>
          <w:lang w:val="es-ES"/>
        </w:rPr>
        <w:t>Av. Gustavo Mejía Ricart</w:t>
      </w:r>
      <w:r w:rsidR="007C5AB9" w:rsidRPr="00281042">
        <w:rPr>
          <w:sz w:val="20"/>
          <w:szCs w:val="18"/>
          <w:lang w:val="es-ES"/>
        </w:rPr>
        <w:t xml:space="preserve"> </w:t>
      </w:r>
      <w:r w:rsidR="009D7937" w:rsidRPr="00281042">
        <w:rPr>
          <w:sz w:val="20"/>
          <w:szCs w:val="18"/>
          <w:lang w:val="es-ES"/>
        </w:rPr>
        <w:t>#100</w:t>
      </w:r>
      <w:r w:rsidRPr="00281042">
        <w:rPr>
          <w:sz w:val="20"/>
          <w:szCs w:val="18"/>
          <w:lang w:val="es-ES"/>
        </w:rPr>
        <w:t>, Edificio MM, Ste. 403, Santo Domingo, RD</w:t>
      </w:r>
    </w:p>
    <w:p w14:paraId="5F8C6611" w14:textId="77777777" w:rsidR="00AC1183" w:rsidRPr="002D581E" w:rsidRDefault="00AC1183" w:rsidP="008B7F33">
      <w:pPr>
        <w:pStyle w:val="Direccindeldestinatario"/>
        <w:rPr>
          <w:szCs w:val="22"/>
          <w:lang w:val="es-ES"/>
        </w:rPr>
      </w:pPr>
    </w:p>
    <w:p w14:paraId="283492F6" w14:textId="14B83D0C" w:rsidR="00AC1183" w:rsidRPr="00671264" w:rsidRDefault="00AC1183" w:rsidP="003D76DA">
      <w:pPr>
        <w:pStyle w:val="Direccindeldestinatario"/>
        <w:ind w:left="1985" w:hanging="1418"/>
        <w:jc w:val="both"/>
        <w:rPr>
          <w:b/>
          <w:bCs/>
          <w:szCs w:val="22"/>
          <w:lang w:val="es-DO"/>
        </w:rPr>
      </w:pPr>
      <w:r w:rsidRPr="002D581E">
        <w:rPr>
          <w:szCs w:val="22"/>
          <w:lang w:val="es-ES"/>
        </w:rPr>
        <w:t xml:space="preserve">Contrato: </w:t>
      </w:r>
      <w:r>
        <w:rPr>
          <w:szCs w:val="22"/>
          <w:lang w:val="es-ES"/>
        </w:rPr>
        <w:tab/>
      </w:r>
      <w:r w:rsidR="007C62E6">
        <w:rPr>
          <w:i/>
          <w:iCs/>
          <w:szCs w:val="22"/>
          <w:lang w:val="es-ES"/>
        </w:rPr>
        <w:t>1-1206-9509</w:t>
      </w:r>
      <w:r w:rsidRPr="0038711F">
        <w:rPr>
          <w:i/>
          <w:iCs/>
          <w:szCs w:val="22"/>
          <w:lang w:val="es-ES"/>
        </w:rPr>
        <w:t>, “</w:t>
      </w:r>
      <w:r w:rsidR="007C62E6">
        <w:rPr>
          <w:i/>
          <w:iCs/>
          <w:szCs w:val="22"/>
          <w:lang w:val="es-ES"/>
        </w:rPr>
        <w:t xml:space="preserve">Fabricación, Suministro, Instalación y Puesta en marcha de </w:t>
      </w:r>
      <w:r w:rsidR="003D76DA">
        <w:rPr>
          <w:i/>
          <w:iCs/>
          <w:szCs w:val="22"/>
          <w:lang w:val="es-ES"/>
        </w:rPr>
        <w:t>Vía</w:t>
      </w:r>
      <w:r w:rsidR="007C62E6">
        <w:rPr>
          <w:i/>
          <w:iCs/>
          <w:szCs w:val="22"/>
          <w:lang w:val="es-ES"/>
        </w:rPr>
        <w:t xml:space="preserve"> </w:t>
      </w:r>
      <w:r w:rsidR="003D76DA">
        <w:rPr>
          <w:i/>
          <w:iCs/>
          <w:szCs w:val="22"/>
          <w:lang w:val="es-ES"/>
        </w:rPr>
        <w:t>Férrea</w:t>
      </w:r>
      <w:r w:rsidR="007C62E6">
        <w:rPr>
          <w:i/>
          <w:iCs/>
          <w:szCs w:val="22"/>
          <w:lang w:val="es-ES"/>
        </w:rPr>
        <w:t xml:space="preserve"> y Sistema de </w:t>
      </w:r>
      <w:r w:rsidR="003D76DA">
        <w:rPr>
          <w:i/>
          <w:iCs/>
          <w:szCs w:val="22"/>
          <w:lang w:val="es-ES"/>
        </w:rPr>
        <w:t>Electrificación A 1500 VCC para la línea 2C del Metro de Santo Domingo</w:t>
      </w:r>
      <w:r w:rsidRPr="00215BD5">
        <w:rPr>
          <w:i/>
          <w:iCs/>
          <w:szCs w:val="22"/>
          <w:lang w:val="es-DO"/>
        </w:rPr>
        <w:t>”</w:t>
      </w:r>
      <w:r w:rsidR="008C46D9">
        <w:rPr>
          <w:i/>
          <w:iCs/>
          <w:szCs w:val="22"/>
          <w:lang w:val="es-DO"/>
        </w:rPr>
        <w:t>.</w:t>
      </w:r>
    </w:p>
    <w:p w14:paraId="03F6B9B8" w14:textId="7AD746E0" w:rsidR="00AC1183" w:rsidRPr="0003338D" w:rsidRDefault="00AC1183" w:rsidP="008C46D9">
      <w:pPr>
        <w:pStyle w:val="Direccindeldestinatario"/>
        <w:ind w:left="1985" w:hanging="1418"/>
        <w:jc w:val="both"/>
        <w:rPr>
          <w:b/>
          <w:bCs/>
          <w:i/>
          <w:iCs/>
          <w:szCs w:val="22"/>
          <w:lang w:val="es-ES"/>
        </w:rPr>
      </w:pPr>
      <w:r w:rsidRPr="002D581E">
        <w:rPr>
          <w:szCs w:val="22"/>
          <w:lang w:val="es-ES"/>
        </w:rPr>
        <w:t>Asunto:</w:t>
      </w:r>
      <w:r w:rsidRPr="002D581E">
        <w:rPr>
          <w:b/>
          <w:bCs/>
          <w:szCs w:val="22"/>
          <w:lang w:val="es-ES"/>
        </w:rPr>
        <w:tab/>
      </w:r>
      <w:r w:rsidR="008C46D9" w:rsidRPr="008C46D9">
        <w:rPr>
          <w:b/>
          <w:bCs/>
          <w:szCs w:val="22"/>
          <w:lang w:val="es-ES"/>
        </w:rPr>
        <w:t>Remisión</w:t>
      </w:r>
      <w:r w:rsidR="008C46D9" w:rsidRPr="008C46D9">
        <w:rPr>
          <w:b/>
          <w:bCs/>
          <w:szCs w:val="22"/>
          <w:lang w:val="es-ES"/>
        </w:rPr>
        <w:t xml:space="preserve"> de Fianza Fiel Cumplimiento o </w:t>
      </w:r>
      <w:r w:rsidR="008C46D9" w:rsidRPr="008C46D9">
        <w:rPr>
          <w:b/>
          <w:bCs/>
          <w:szCs w:val="22"/>
          <w:lang w:val="es-ES"/>
        </w:rPr>
        <w:t>Ejecución</w:t>
      </w:r>
    </w:p>
    <w:p w14:paraId="2B3F6CDC" w14:textId="53453B13" w:rsidR="00AC1183" w:rsidRDefault="00AC1183" w:rsidP="008C46D9">
      <w:pPr>
        <w:pStyle w:val="Direccindeldestinatario"/>
        <w:ind w:left="1985" w:hanging="1418"/>
        <w:jc w:val="both"/>
        <w:rPr>
          <w:i/>
          <w:iCs/>
          <w:szCs w:val="22"/>
          <w:lang w:val="es-ES"/>
        </w:rPr>
      </w:pPr>
      <w:r>
        <w:rPr>
          <w:szCs w:val="22"/>
          <w:lang w:val="es-ES"/>
        </w:rPr>
        <w:t>Adjuntos:</w:t>
      </w:r>
      <w:r>
        <w:rPr>
          <w:szCs w:val="22"/>
          <w:lang w:val="es-ES"/>
        </w:rPr>
        <w:tab/>
      </w:r>
      <w:r w:rsidR="008C46D9" w:rsidRPr="008C46D9">
        <w:rPr>
          <w:szCs w:val="22"/>
          <w:lang w:val="es-ES"/>
        </w:rPr>
        <w:t xml:space="preserve">Fianza Fiel Cumplimiento o </w:t>
      </w:r>
      <w:r w:rsidR="008C46D9" w:rsidRPr="008C46D9">
        <w:rPr>
          <w:szCs w:val="22"/>
          <w:lang w:val="es-ES"/>
        </w:rPr>
        <w:t xml:space="preserve">Ejecución </w:t>
      </w:r>
      <w:r w:rsidR="009B775F">
        <w:rPr>
          <w:szCs w:val="22"/>
          <w:lang w:val="es-ES"/>
        </w:rPr>
        <w:fldChar w:fldCharType="begin"/>
      </w:r>
      <w:r w:rsidR="009B775F">
        <w:rPr>
          <w:szCs w:val="22"/>
          <w:lang w:val="es-ES"/>
        </w:rPr>
        <w:instrText xml:space="preserve"> MERGEFIELD ID_Adjuntos </w:instrText>
      </w:r>
      <w:r w:rsidR="009B775F">
        <w:rPr>
          <w:szCs w:val="22"/>
          <w:lang w:val="es-ES"/>
        </w:rPr>
        <w:fldChar w:fldCharType="separate"/>
      </w:r>
      <w:r w:rsidR="009B775F">
        <w:rPr>
          <w:szCs w:val="22"/>
          <w:lang w:val="es-ES"/>
        </w:rPr>
        <w:fldChar w:fldCharType="end"/>
      </w:r>
    </w:p>
    <w:p w14:paraId="3B40036C" w14:textId="7B99533C" w:rsidR="00AC1183" w:rsidRPr="003939CF" w:rsidRDefault="00AC1183" w:rsidP="008C46D9">
      <w:pPr>
        <w:pStyle w:val="Direccindeldestinatario"/>
        <w:ind w:left="1985" w:hanging="1418"/>
        <w:jc w:val="both"/>
        <w:rPr>
          <w:i/>
          <w:iCs/>
          <w:szCs w:val="22"/>
          <w:lang w:val="es-ES"/>
        </w:rPr>
      </w:pPr>
      <w:r w:rsidRPr="003939CF">
        <w:rPr>
          <w:szCs w:val="22"/>
          <w:lang w:val="es-ES"/>
        </w:rPr>
        <w:t>Referencia:</w:t>
      </w:r>
      <w:r>
        <w:rPr>
          <w:szCs w:val="22"/>
          <w:lang w:val="es-ES"/>
        </w:rPr>
        <w:tab/>
      </w:r>
      <w:r w:rsidR="009B775F">
        <w:rPr>
          <w:i/>
          <w:iCs/>
          <w:noProof/>
          <w:szCs w:val="22"/>
          <w:lang w:val="es-ES"/>
        </w:rPr>
        <w:fldChar w:fldCharType="begin"/>
      </w:r>
      <w:r w:rsidR="009B775F">
        <w:rPr>
          <w:i/>
          <w:iCs/>
          <w:noProof/>
          <w:szCs w:val="22"/>
          <w:lang w:val="es-ES"/>
        </w:rPr>
        <w:instrText xml:space="preserve"> MERGEFIELD Referencia </w:instrText>
      </w:r>
      <w:r w:rsidR="009B775F">
        <w:rPr>
          <w:i/>
          <w:iCs/>
          <w:noProof/>
          <w:szCs w:val="22"/>
          <w:lang w:val="es-ES"/>
        </w:rPr>
        <w:fldChar w:fldCharType="separate"/>
      </w:r>
      <w:r w:rsidR="009B775F">
        <w:rPr>
          <w:i/>
          <w:iCs/>
          <w:noProof/>
          <w:szCs w:val="22"/>
          <w:lang w:val="es-ES"/>
        </w:rPr>
        <w:fldChar w:fldCharType="end"/>
      </w:r>
      <w:r w:rsidR="003D76DA" w:rsidRPr="003939CF">
        <w:rPr>
          <w:i/>
          <w:iCs/>
          <w:szCs w:val="22"/>
          <w:lang w:val="es-ES"/>
        </w:rPr>
        <w:t xml:space="preserve"> </w:t>
      </w:r>
      <w:r w:rsidR="003D76DA">
        <w:rPr>
          <w:i/>
          <w:iCs/>
          <w:szCs w:val="22"/>
          <w:lang w:val="es-ES"/>
        </w:rPr>
        <w:t>OPRET-CCC-LPI-2022-0009</w:t>
      </w:r>
    </w:p>
    <w:p w14:paraId="21D0155C" w14:textId="77777777" w:rsidR="00AC1183" w:rsidRPr="002D581E" w:rsidRDefault="00AC1183">
      <w:pPr>
        <w:pStyle w:val="Direccindeldestinatario"/>
        <w:rPr>
          <w:szCs w:val="22"/>
          <w:lang w:val="es-ES"/>
        </w:rPr>
      </w:pPr>
    </w:p>
    <w:p w14:paraId="0924ECAA" w14:textId="529E3E9E" w:rsidR="003D76DA" w:rsidRDefault="00AC1183" w:rsidP="00671264">
      <w:pPr>
        <w:pStyle w:val="Direccindeldestinatario"/>
        <w:rPr>
          <w:b/>
          <w:bCs/>
          <w:szCs w:val="22"/>
          <w:lang w:val="es-ES"/>
        </w:rPr>
      </w:pPr>
      <w:r w:rsidRPr="002D581E">
        <w:rPr>
          <w:b/>
          <w:bCs/>
          <w:szCs w:val="22"/>
          <w:lang w:val="es-ES"/>
        </w:rPr>
        <w:t>A/A.</w:t>
      </w:r>
      <w:r w:rsidRPr="002D581E">
        <w:rPr>
          <w:b/>
          <w:bCs/>
          <w:szCs w:val="22"/>
          <w:lang w:val="es-ES"/>
        </w:rPr>
        <w:tab/>
      </w:r>
      <w:r w:rsidR="003D76DA" w:rsidRPr="003D76DA">
        <w:rPr>
          <w:b/>
          <w:bCs/>
          <w:szCs w:val="22"/>
          <w:lang w:val="es-ES"/>
        </w:rPr>
        <w:t>Lic. Edwin Feliz</w:t>
      </w:r>
      <w:r w:rsidR="003D76DA">
        <w:rPr>
          <w:b/>
          <w:bCs/>
          <w:szCs w:val="22"/>
          <w:lang w:val="es-ES"/>
        </w:rPr>
        <w:t xml:space="preserve">, </w:t>
      </w:r>
      <w:r w:rsidR="003D76DA" w:rsidRPr="003D76DA">
        <w:rPr>
          <w:b/>
          <w:bCs/>
          <w:szCs w:val="22"/>
          <w:lang w:val="es-ES"/>
        </w:rPr>
        <w:t>Consultor Jurídico</w:t>
      </w:r>
    </w:p>
    <w:p w14:paraId="63A2F8F7" w14:textId="24537DBE" w:rsidR="00DF3E9F" w:rsidRDefault="003D76DA" w:rsidP="00671264">
      <w:pPr>
        <w:pStyle w:val="Direccindeldestinatario"/>
        <w:rPr>
          <w:lang w:val="es-DO"/>
        </w:rPr>
      </w:pPr>
      <w:r>
        <w:rPr>
          <w:sz w:val="20"/>
          <w:szCs w:val="18"/>
          <w:lang w:val="es-ES"/>
        </w:rPr>
        <w:t xml:space="preserve">Oficina </w:t>
      </w:r>
      <w:r w:rsidR="00DF3E9F">
        <w:rPr>
          <w:sz w:val="20"/>
          <w:szCs w:val="18"/>
          <w:lang w:val="es-ES"/>
        </w:rPr>
        <w:t>para el reordenamiento del transporte (OPRET).</w:t>
      </w:r>
    </w:p>
    <w:p w14:paraId="182DD572" w14:textId="172C9F17" w:rsidR="00AC1183" w:rsidRPr="00DF3E9F" w:rsidRDefault="00DF3E9F" w:rsidP="00671264">
      <w:pPr>
        <w:pStyle w:val="Direccindeldestinatario"/>
        <w:rPr>
          <w:sz w:val="20"/>
          <w:szCs w:val="18"/>
          <w:lang w:val="es-ES"/>
        </w:rPr>
      </w:pPr>
      <w:r w:rsidRPr="00DF3E9F">
        <w:rPr>
          <w:sz w:val="20"/>
          <w:szCs w:val="18"/>
          <w:lang w:val="es-ES"/>
        </w:rPr>
        <w:t>Av.</w:t>
      </w:r>
      <w:r>
        <w:rPr>
          <w:sz w:val="20"/>
          <w:szCs w:val="18"/>
          <w:lang w:val="es-ES"/>
        </w:rPr>
        <w:t xml:space="preserve"> Máximo Gómez</w:t>
      </w:r>
      <w:r w:rsidRPr="00DF3E9F">
        <w:rPr>
          <w:sz w:val="20"/>
          <w:szCs w:val="18"/>
          <w:lang w:val="es-ES"/>
        </w:rPr>
        <w:t xml:space="preserve">, </w:t>
      </w:r>
      <w:r>
        <w:rPr>
          <w:sz w:val="20"/>
          <w:szCs w:val="18"/>
          <w:lang w:val="es-ES"/>
        </w:rPr>
        <w:t xml:space="preserve">Esq. </w:t>
      </w:r>
      <w:r w:rsidRPr="00DF3E9F">
        <w:rPr>
          <w:sz w:val="20"/>
          <w:szCs w:val="18"/>
          <w:lang w:val="es-ES"/>
        </w:rPr>
        <w:t>Av</w:t>
      </w:r>
      <w:r>
        <w:rPr>
          <w:sz w:val="20"/>
          <w:szCs w:val="18"/>
          <w:lang w:val="es-ES"/>
        </w:rPr>
        <w:t xml:space="preserve">. </w:t>
      </w:r>
      <w:r w:rsidRPr="00DF3E9F">
        <w:rPr>
          <w:sz w:val="20"/>
          <w:szCs w:val="18"/>
          <w:lang w:val="es-ES"/>
        </w:rPr>
        <w:t>Los Reyes Católicos</w:t>
      </w:r>
      <w:r>
        <w:rPr>
          <w:sz w:val="20"/>
          <w:szCs w:val="18"/>
          <w:lang w:val="es-ES"/>
        </w:rPr>
        <w:t>,</w:t>
      </w:r>
      <w:r w:rsidRPr="00DF3E9F">
        <w:rPr>
          <w:sz w:val="20"/>
          <w:szCs w:val="18"/>
          <w:lang w:val="es-ES"/>
        </w:rPr>
        <w:t xml:space="preserve"> </w:t>
      </w:r>
      <w:r>
        <w:rPr>
          <w:sz w:val="20"/>
          <w:szCs w:val="18"/>
          <w:lang w:val="es-ES"/>
        </w:rPr>
        <w:t xml:space="preserve">Cristo Rey, </w:t>
      </w:r>
      <w:r w:rsidRPr="00DF3E9F">
        <w:rPr>
          <w:sz w:val="20"/>
          <w:szCs w:val="18"/>
          <w:lang w:val="es-ES"/>
        </w:rPr>
        <w:t>Santo Domingo</w:t>
      </w:r>
      <w:r w:rsidR="00AC1183" w:rsidRPr="00281042">
        <w:rPr>
          <w:sz w:val="20"/>
          <w:szCs w:val="18"/>
          <w:lang w:val="es-ES"/>
        </w:rPr>
        <w:t>, RD</w:t>
      </w:r>
    </w:p>
    <w:p w14:paraId="31623AFA" w14:textId="7260A1EF" w:rsidR="00D57BCA" w:rsidRDefault="00281042" w:rsidP="00281042">
      <w:pPr>
        <w:rPr>
          <w:szCs w:val="22"/>
          <w:lang w:val="es-ES"/>
        </w:rPr>
      </w:pPr>
      <w:r w:rsidRPr="002D581E">
        <w:rPr>
          <w:szCs w:val="22"/>
          <w:lang w:val="es-ES"/>
        </w:rPr>
        <w:t xml:space="preserve">Estimado </w:t>
      </w:r>
      <w:r w:rsidR="00DF3E9F">
        <w:rPr>
          <w:szCs w:val="22"/>
          <w:lang w:val="es-ES"/>
        </w:rPr>
        <w:t>Lic</w:t>
      </w:r>
      <w:r w:rsidRPr="002D581E">
        <w:rPr>
          <w:szCs w:val="22"/>
          <w:lang w:val="es-ES"/>
        </w:rPr>
        <w:t xml:space="preserve">. </w:t>
      </w:r>
      <w:r w:rsidR="00DF3E9F">
        <w:rPr>
          <w:szCs w:val="22"/>
          <w:lang w:val="es-ES"/>
        </w:rPr>
        <w:t>Edwin</w:t>
      </w:r>
      <w:r w:rsidRPr="002D581E">
        <w:rPr>
          <w:szCs w:val="22"/>
          <w:lang w:val="es-ES"/>
        </w:rPr>
        <w:t xml:space="preserve">, </w:t>
      </w:r>
    </w:p>
    <w:p w14:paraId="207D4404" w14:textId="106DE36C" w:rsidR="00281042" w:rsidRDefault="00D57BCA" w:rsidP="00DF3E9F">
      <w:pPr>
        <w:jc w:val="both"/>
        <w:rPr>
          <w:szCs w:val="22"/>
          <w:lang w:val="es-ES"/>
        </w:rPr>
      </w:pPr>
      <w:r w:rsidRPr="002D581E">
        <w:rPr>
          <w:szCs w:val="22"/>
          <w:lang w:val="es-ES"/>
        </w:rPr>
        <w:t>Sirva la presente comunicación para trasladarle un cordial y afectuoso saludo, y a su vez,</w:t>
      </w:r>
      <w:r w:rsidR="00DF3E9F">
        <w:rPr>
          <w:szCs w:val="22"/>
          <w:lang w:val="es-ES"/>
        </w:rPr>
        <w:t xml:space="preserve"> remitirle la Fianza Fiel Cumplimiento, para la ejecución del proyecto </w:t>
      </w:r>
      <w:r w:rsidR="00DF3E9F" w:rsidRPr="00DF3E9F">
        <w:rPr>
          <w:szCs w:val="22"/>
          <w:lang w:val="es-ES"/>
        </w:rPr>
        <w:t>Fabricación, Suministro, Instalación y Puesta en marcha de Vía Férrea y Sistema de Electrificación A 1500 VCC para la línea 2C del Metro de Santo Domingo</w:t>
      </w:r>
      <w:r w:rsidR="00DF3E9F">
        <w:rPr>
          <w:szCs w:val="22"/>
          <w:lang w:val="es-ES"/>
        </w:rPr>
        <w:t>.</w:t>
      </w:r>
    </w:p>
    <w:p w14:paraId="00A713F7" w14:textId="77777777" w:rsidR="00D57BCA" w:rsidRDefault="00D57BCA" w:rsidP="00281042">
      <w:pPr>
        <w:rPr>
          <w:szCs w:val="22"/>
          <w:lang w:val="es-ES"/>
        </w:rPr>
      </w:pPr>
    </w:p>
    <w:p w14:paraId="24B59B49" w14:textId="77777777" w:rsidR="00D57BCA" w:rsidRDefault="00D57BCA" w:rsidP="00281042">
      <w:pPr>
        <w:spacing w:after="200"/>
        <w:rPr>
          <w:szCs w:val="22"/>
          <w:lang w:val="es-ES"/>
        </w:rPr>
      </w:pPr>
    </w:p>
    <w:p w14:paraId="66130DF8" w14:textId="77777777" w:rsidR="00281042" w:rsidRPr="002D581E" w:rsidRDefault="00281042" w:rsidP="00281042">
      <w:pPr>
        <w:spacing w:after="200"/>
        <w:rPr>
          <w:szCs w:val="22"/>
          <w:lang w:val="es-ES"/>
        </w:rPr>
      </w:pPr>
      <w:r>
        <w:rPr>
          <w:szCs w:val="22"/>
          <w:lang w:val="es-ES"/>
        </w:rPr>
        <w:t>A</w:t>
      </w:r>
      <w:r w:rsidRPr="002D581E">
        <w:rPr>
          <w:szCs w:val="22"/>
          <w:lang w:val="es-ES"/>
        </w:rPr>
        <w:t>tentamente,</w:t>
      </w:r>
    </w:p>
    <w:p w14:paraId="040BCF42" w14:textId="77777777" w:rsidR="00AC1183" w:rsidRDefault="00AC1183">
      <w:pPr>
        <w:spacing w:after="200"/>
        <w:rPr>
          <w:szCs w:val="22"/>
          <w:lang w:val="es-ES"/>
        </w:rPr>
      </w:pPr>
    </w:p>
    <w:p w14:paraId="541ABED6" w14:textId="77777777" w:rsidR="00D57BCA" w:rsidRPr="002D581E" w:rsidRDefault="00D57BCA">
      <w:pPr>
        <w:spacing w:after="200"/>
        <w:rPr>
          <w:szCs w:val="22"/>
          <w:lang w:val="es-ES"/>
        </w:rPr>
      </w:pPr>
    </w:p>
    <w:p w14:paraId="211809DC" w14:textId="09DAA187" w:rsidR="00AC1183" w:rsidRPr="002D581E" w:rsidRDefault="00AC1183" w:rsidP="002D581E">
      <w:pPr>
        <w:pStyle w:val="Direccindeldestinatario"/>
        <w:rPr>
          <w:b/>
          <w:bCs/>
          <w:szCs w:val="22"/>
          <w:lang w:val="es-ES"/>
        </w:rPr>
      </w:pPr>
      <w:r w:rsidRPr="002D581E">
        <w:rPr>
          <w:b/>
          <w:bCs/>
          <w:szCs w:val="22"/>
          <w:lang w:val="es-ES"/>
        </w:rPr>
        <w:t xml:space="preserve">Ing. </w:t>
      </w:r>
      <w:r w:rsidR="008C46D9">
        <w:rPr>
          <w:b/>
          <w:bCs/>
          <w:szCs w:val="22"/>
          <w:lang w:val="es-ES"/>
        </w:rPr>
        <w:t>Rubén</w:t>
      </w:r>
      <w:r w:rsidR="00DF3E9F">
        <w:rPr>
          <w:b/>
          <w:bCs/>
          <w:szCs w:val="22"/>
          <w:lang w:val="es-ES"/>
        </w:rPr>
        <w:t xml:space="preserve"> de Domingo</w:t>
      </w:r>
    </w:p>
    <w:p w14:paraId="323F08E6" w14:textId="441232B7" w:rsidR="00AC1183" w:rsidRPr="008C69CC" w:rsidRDefault="00C64FEB" w:rsidP="00616F34">
      <w:pPr>
        <w:pStyle w:val="Direccindeldestinatario"/>
        <w:tabs>
          <w:tab w:val="left" w:pos="7474"/>
        </w:tabs>
        <w:rPr>
          <w:i/>
          <w:iCs/>
          <w:szCs w:val="22"/>
          <w:lang w:val="es-DO"/>
        </w:rPr>
      </w:pPr>
      <w:bookmarkStart w:id="0" w:name="_PictureBullets"/>
      <w:r>
        <w:rPr>
          <w:i/>
          <w:iCs/>
          <w:szCs w:val="22"/>
          <w:lang w:val="es-DO"/>
        </w:rPr>
        <w:t>Representante Legal</w:t>
      </w:r>
      <w:r w:rsidRPr="00060A9E">
        <w:rPr>
          <w:vanish/>
        </w:rPr>
        <w:pict w14:anchorId="15866D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Logotipo&#10;&#10;Descripción generada automáticamente con confianza media" style="width:171pt;height:51.75pt;visibility:visible" o:bullet="t">
            <v:imagedata r:id="rId12" o:title="Logotipo&#10;&#10;Descripción generada automáticamente con confianza media" gain="19661f" blacklevel="22938f"/>
          </v:shape>
        </w:pict>
      </w:r>
      <w:bookmarkEnd w:id="0"/>
    </w:p>
    <w:sectPr w:rsidR="00AC1183" w:rsidRPr="008C69CC" w:rsidSect="00D57BCA">
      <w:headerReference w:type="even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2" w:h="15842" w:code="1"/>
      <w:pgMar w:top="2098" w:right="1701" w:bottom="1701" w:left="1701" w:header="73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E883" w14:textId="77777777" w:rsidR="00400594" w:rsidRDefault="00400594">
      <w:pPr>
        <w:spacing w:after="0" w:line="240" w:lineRule="auto"/>
      </w:pPr>
      <w:r>
        <w:separator/>
      </w:r>
    </w:p>
  </w:endnote>
  <w:endnote w:type="continuationSeparator" w:id="0">
    <w:p w14:paraId="75AA8D4B" w14:textId="77777777" w:rsidR="00400594" w:rsidRDefault="00400594">
      <w:pPr>
        <w:spacing w:after="0" w:line="240" w:lineRule="auto"/>
      </w:pPr>
      <w:r>
        <w:continuationSeparator/>
      </w:r>
    </w:p>
  </w:endnote>
  <w:endnote w:type="continuationNotice" w:id="1">
    <w:p w14:paraId="0D0CFF51" w14:textId="77777777" w:rsidR="00400594" w:rsidRDefault="004005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4103" w14:textId="77777777" w:rsidR="00476F20" w:rsidRDefault="008C69CC">
    <w:pPr>
      <w:pStyle w:val="Piedepgina"/>
    </w:pPr>
    <w:r>
      <w:rPr>
        <w:noProof/>
        <w:lang w:val="es-ES"/>
      </w:rPr>
      <w:drawing>
        <wp:anchor distT="0" distB="0" distL="114300" distR="114300" simplePos="0" relativeHeight="251665408" behindDoc="0" locked="0" layoutInCell="1" allowOverlap="1" wp14:anchorId="134692FB" wp14:editId="15816215">
          <wp:simplePos x="0" y="0"/>
          <wp:positionH relativeFrom="column">
            <wp:posOffset>-285569</wp:posOffset>
          </wp:positionH>
          <wp:positionV relativeFrom="paragraph">
            <wp:posOffset>-173083</wp:posOffset>
          </wp:positionV>
          <wp:extent cx="896620" cy="476250"/>
          <wp:effectExtent l="0" t="0" r="0" b="0"/>
          <wp:wrapNone/>
          <wp:docPr id="40" name="Imagen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620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7984">
      <w:rPr>
        <w:noProof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F9C6A44" wp14:editId="4EA573BE">
              <wp:simplePos x="0" y="0"/>
              <wp:positionH relativeFrom="rightMargin">
                <wp:posOffset>64135</wp:posOffset>
              </wp:positionH>
              <wp:positionV relativeFrom="bottomMargin">
                <wp:posOffset>56515</wp:posOffset>
              </wp:positionV>
              <wp:extent cx="378000" cy="377825"/>
              <wp:effectExtent l="0" t="0" r="22225" b="22225"/>
              <wp:wrapNone/>
              <wp:docPr id="6" name="Óvalo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000" cy="377825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691D4F24" w14:textId="77777777" w:rsidR="00476F20" w:rsidRPr="00D80D96" w:rsidRDefault="00CE72F3">
                          <w:pPr>
                            <w:pStyle w:val="Sinespaciado"/>
                            <w:jc w:val="center"/>
                            <w:rPr>
                              <w:color w:val="FFFFFF" w:themeColor="background1"/>
                              <w:szCs w:val="24"/>
                            </w:rPr>
                          </w:pPr>
                          <w:r w:rsidRPr="00D80D96">
                            <w:rPr>
                              <w:szCs w:val="24"/>
                            </w:rPr>
                            <w:fldChar w:fldCharType="begin"/>
                          </w:r>
                          <w:r w:rsidRPr="00D80D96">
                            <w:rPr>
                              <w:szCs w:val="24"/>
                            </w:rPr>
                            <w:instrText>PAGE  \* Arabic  \* MERGEFORMAT</w:instrText>
                          </w:r>
                          <w:r w:rsidRPr="00D80D96">
                            <w:rPr>
                              <w:szCs w:val="24"/>
                            </w:rPr>
                            <w:fldChar w:fldCharType="separate"/>
                          </w:r>
                          <w:r w:rsidRPr="00D80D96">
                            <w:rPr>
                              <w:color w:val="FFFFFF" w:themeColor="background1"/>
                              <w:szCs w:val="24"/>
                              <w:lang w:val="es-ES"/>
                            </w:rPr>
                            <w:t>2</w:t>
                          </w:r>
                          <w:r w:rsidRPr="00D80D96">
                            <w:rPr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F9C6A44" id="Óvalo 21" o:spid="_x0000_s1027" style="position:absolute;margin-left:5.05pt;margin-top:4.45pt;width:29.75pt;height: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" o:allowincell="f" fillcolor="#9d3511 [2404]" strokecolor="#9d3511 [2404]">
              <v:textbox inset="0,0,0,0">
                <w:txbxContent>
                  <w:p w14:paraId="691D4F24" w14:textId="77777777" w:rsidR="00476F20" w:rsidRPr="00D80D96" w:rsidRDefault="00CE72F3">
                    <w:pPr>
                      <w:pStyle w:val="Sinespaciado"/>
                      <w:jc w:val="center"/>
                      <w:rPr>
                        <w:color w:val="FFFFFF" w:themeColor="background1"/>
                        <w:szCs w:val="24"/>
                      </w:rPr>
                    </w:pPr>
                    <w:r w:rsidRPr="00D80D96">
                      <w:rPr>
                        <w:szCs w:val="24"/>
                      </w:rPr>
                      <w:fldChar w:fldCharType="begin"/>
                    </w:r>
                    <w:r w:rsidRPr="00D80D96">
                      <w:rPr>
                        <w:szCs w:val="24"/>
                      </w:rPr>
                      <w:instrText>PAGE  \* Arabic  \* MERGEFORMAT</w:instrText>
                    </w:r>
                    <w:r w:rsidRPr="00D80D96">
                      <w:rPr>
                        <w:szCs w:val="24"/>
                      </w:rPr>
                      <w:fldChar w:fldCharType="separate"/>
                    </w:r>
                    <w:r w:rsidRPr="00D80D96">
                      <w:rPr>
                        <w:color w:val="FFFFFF" w:themeColor="background1"/>
                        <w:szCs w:val="24"/>
                        <w:lang w:val="es-ES"/>
                      </w:rPr>
                      <w:t>2</w:t>
                    </w:r>
                    <w:r w:rsidRPr="00D80D96">
                      <w:rPr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040D" w14:textId="77777777" w:rsidR="00476F20" w:rsidRDefault="008C69CC" w:rsidP="00CE72F3">
    <w:pPr>
      <w:jc w:val="right"/>
      <w:rPr>
        <w:sz w:val="2"/>
        <w:szCs w:val="2"/>
      </w:rPr>
    </w:pPr>
    <w:r>
      <w:rPr>
        <w:noProof/>
        <w:lang w:val="es-ES"/>
      </w:rPr>
      <w:drawing>
        <wp:anchor distT="0" distB="0" distL="114300" distR="114300" simplePos="0" relativeHeight="251666432" behindDoc="0" locked="0" layoutInCell="1" allowOverlap="1" wp14:anchorId="3C560CFA" wp14:editId="4C3C9B33">
          <wp:simplePos x="0" y="0"/>
          <wp:positionH relativeFrom="column">
            <wp:posOffset>-555172</wp:posOffset>
          </wp:positionH>
          <wp:positionV relativeFrom="paragraph">
            <wp:posOffset>-326571</wp:posOffset>
          </wp:positionV>
          <wp:extent cx="896620" cy="476250"/>
          <wp:effectExtent l="0" t="0" r="0" b="0"/>
          <wp:wrapNone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620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6A52">
      <w:rPr>
        <w:noProof/>
        <w:sz w:val="20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1ADF33" wp14:editId="3DF1820B">
              <wp:simplePos x="0" y="0"/>
              <wp:positionH relativeFrom="leftMargin">
                <wp:posOffset>6920321</wp:posOffset>
              </wp:positionH>
              <wp:positionV relativeFrom="bottomMargin">
                <wp:posOffset>42182</wp:posOffset>
              </wp:positionV>
              <wp:extent cx="378000" cy="378000"/>
              <wp:effectExtent l="0" t="0" r="22225" b="22225"/>
              <wp:wrapNone/>
              <wp:docPr id="12" name="Óval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000" cy="3780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43436B91" w14:textId="77777777" w:rsidR="00476F20" w:rsidRPr="00D80D96" w:rsidRDefault="00CE72F3">
                          <w:pPr>
                            <w:pStyle w:val="Sinespaciado"/>
                            <w:jc w:val="center"/>
                            <w:rPr>
                              <w:color w:val="FFFFFF" w:themeColor="background1"/>
                              <w:szCs w:val="24"/>
                            </w:rPr>
                          </w:pPr>
                          <w:r w:rsidRPr="00D80D96">
                            <w:rPr>
                              <w:szCs w:val="24"/>
                            </w:rPr>
                            <w:fldChar w:fldCharType="begin"/>
                          </w:r>
                          <w:r w:rsidRPr="00D80D96">
                            <w:rPr>
                              <w:szCs w:val="24"/>
                            </w:rPr>
                            <w:instrText>PAGE  \* Arabic  \* MERGEFORMAT</w:instrText>
                          </w:r>
                          <w:r w:rsidRPr="00D80D96">
                            <w:rPr>
                              <w:szCs w:val="24"/>
                            </w:rPr>
                            <w:fldChar w:fldCharType="separate"/>
                          </w:r>
                          <w:r w:rsidRPr="00D80D96">
                            <w:rPr>
                              <w:color w:val="FFFFFF" w:themeColor="background1"/>
                              <w:szCs w:val="24"/>
                              <w:lang w:val="es-ES"/>
                            </w:rPr>
                            <w:t>3</w:t>
                          </w:r>
                          <w:r w:rsidRPr="00D80D96">
                            <w:rPr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C1ADF33" id="Óvalo 18" o:spid="_x0000_s1028" style="position:absolute;left:0;text-align:left;margin-left:544.9pt;margin-top:3.3pt;width:29.75pt;height: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" o:allowincell="f" fillcolor="#9d3511 [2404]" strokecolor="#9d3511 [2404]">
              <v:textbox inset="0,0,0,0">
                <w:txbxContent>
                  <w:p w14:paraId="43436B91" w14:textId="77777777" w:rsidR="00476F20" w:rsidRPr="00D80D96" w:rsidRDefault="00CE72F3">
                    <w:pPr>
                      <w:pStyle w:val="Sinespaciado"/>
                      <w:jc w:val="center"/>
                      <w:rPr>
                        <w:color w:val="FFFFFF" w:themeColor="background1"/>
                        <w:szCs w:val="24"/>
                      </w:rPr>
                    </w:pPr>
                    <w:r w:rsidRPr="00D80D96">
                      <w:rPr>
                        <w:szCs w:val="24"/>
                      </w:rPr>
                      <w:fldChar w:fldCharType="begin"/>
                    </w:r>
                    <w:r w:rsidRPr="00D80D96">
                      <w:rPr>
                        <w:szCs w:val="24"/>
                      </w:rPr>
                      <w:instrText>PAGE  \* Arabic  \* MERGEFORMAT</w:instrText>
                    </w:r>
                    <w:r w:rsidRPr="00D80D96">
                      <w:rPr>
                        <w:szCs w:val="24"/>
                      </w:rPr>
                      <w:fldChar w:fldCharType="separate"/>
                    </w:r>
                    <w:r w:rsidRPr="00D80D96">
                      <w:rPr>
                        <w:color w:val="FFFFFF" w:themeColor="background1"/>
                        <w:szCs w:val="24"/>
                        <w:lang w:val="es-ES"/>
                      </w:rPr>
                      <w:t>3</w:t>
                    </w:r>
                    <w:r w:rsidRPr="00D80D96">
                      <w:rPr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CE72F3">
      <w:rPr>
        <w:noProof/>
        <w:sz w:val="20"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16A3A7" wp14:editId="00913EB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8000" cy="9432000"/>
              <wp:effectExtent l="0" t="0" r="15875" b="17145"/>
              <wp:wrapNone/>
              <wp:docPr id="11" name="Autoform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8000" cy="943200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D1DC243">
            <v:roundrect id="Autoforma 21" style="position:absolute;margin-left:0;margin-top:0;width:561.25pt;height:742.7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spid="_x0000_s1026" o:allowincell="f" filled="f" fillcolor="black" strokeweight="1pt" arcsize="2637f" w14:anchorId="56D82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">
              <w10:wrap anchorx="page" anchory="page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5393411"/>
      <w:docPartObj>
        <w:docPartGallery w:val="Page Numbers (Bottom of Page)"/>
        <w:docPartUnique/>
      </w:docPartObj>
    </w:sdtPr>
    <w:sdtContent>
      <w:p w14:paraId="42A9BD9A" w14:textId="77777777" w:rsidR="00D57BCA" w:rsidRDefault="00D57BCA">
        <w:pPr>
          <w:pStyle w:val="Piedepgina"/>
          <w:jc w:val="right"/>
        </w:pPr>
        <w:r w:rsidRPr="00D57BCA">
          <w:rPr>
            <w:sz w:val="18"/>
            <w:szCs w:val="18"/>
          </w:rPr>
          <w:fldChar w:fldCharType="begin"/>
        </w:r>
        <w:r w:rsidRPr="00D57BCA">
          <w:rPr>
            <w:sz w:val="18"/>
            <w:szCs w:val="18"/>
          </w:rPr>
          <w:instrText>PAGE   \* MERGEFORMAT</w:instrText>
        </w:r>
        <w:r w:rsidRPr="00D57BCA">
          <w:rPr>
            <w:sz w:val="18"/>
            <w:szCs w:val="18"/>
          </w:rPr>
          <w:fldChar w:fldCharType="separate"/>
        </w:r>
        <w:r w:rsidRPr="00D57BCA">
          <w:rPr>
            <w:sz w:val="18"/>
            <w:szCs w:val="18"/>
            <w:lang w:val="es-ES"/>
          </w:rPr>
          <w:t>2</w:t>
        </w:r>
        <w:r w:rsidRPr="00D57BCA">
          <w:rPr>
            <w:sz w:val="18"/>
            <w:szCs w:val="18"/>
          </w:rPr>
          <w:fldChar w:fldCharType="end"/>
        </w:r>
      </w:p>
    </w:sdtContent>
  </w:sdt>
  <w:p w14:paraId="04DB96CA" w14:textId="77777777" w:rsidR="006B03B7" w:rsidRDefault="006B03B7" w:rsidP="006B03B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B97C" w14:textId="77777777" w:rsidR="00400594" w:rsidRDefault="00400594">
      <w:pPr>
        <w:spacing w:after="0" w:line="240" w:lineRule="auto"/>
      </w:pPr>
      <w:r>
        <w:separator/>
      </w:r>
    </w:p>
  </w:footnote>
  <w:footnote w:type="continuationSeparator" w:id="0">
    <w:p w14:paraId="1FDAE3A4" w14:textId="77777777" w:rsidR="00400594" w:rsidRDefault="00400594">
      <w:pPr>
        <w:spacing w:after="0" w:line="240" w:lineRule="auto"/>
      </w:pPr>
      <w:r>
        <w:continuationSeparator/>
      </w:r>
    </w:p>
  </w:footnote>
  <w:footnote w:type="continuationNotice" w:id="1">
    <w:p w14:paraId="7D7F43C0" w14:textId="77777777" w:rsidR="00400594" w:rsidRDefault="004005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DC6E" w14:textId="77777777" w:rsidR="00F672AA" w:rsidRDefault="00F672AA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FEF359A" wp14:editId="06E827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8000" cy="9432000"/>
              <wp:effectExtent l="0" t="0" r="15875" b="17145"/>
              <wp:wrapNone/>
              <wp:docPr id="5" name="Autoform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8000" cy="943200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108000" rIns="91440" bIns="10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9D6E1EC">
            <v:roundrect id="Autoforma 24" style="position:absolute;margin-left:0;margin-top:0;width:561.25pt;height:742.7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spid="_x0000_s1026" o:allowincell="f" filled="f" fillcolor="black" strokeweight="1pt" arcsize="2637f" w14:anchorId="6E77D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">
              <v:textbox inset=",3mm,,3mm"/>
              <w10:wrap anchorx="page" anchory="page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A2680" w14:textId="7DDFDEA9" w:rsidR="00476F20" w:rsidRDefault="008C46D9" w:rsidP="006B03B7">
    <w:pPr>
      <w:pStyle w:val="Encabezado"/>
      <w:jc w:val="center"/>
    </w:pPr>
    <w:r>
      <w:rPr>
        <w:noProof/>
      </w:rPr>
      <w:drawing>
        <wp:inline distT="0" distB="0" distL="0" distR="0" wp14:anchorId="7F42FB40" wp14:editId="6F99E47F">
          <wp:extent cx="2219960" cy="407035"/>
          <wp:effectExtent l="0" t="0" r="8890" b="0"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96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ES"/>
      </w:rPr>
      <w:t xml:space="preserve"> </w:t>
    </w:r>
    <w:r w:rsidR="00447984">
      <w:rPr>
        <w:noProof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F1F0469" wp14:editId="43F91081">
              <wp:simplePos x="0" y="0"/>
              <wp:positionH relativeFrom="page">
                <wp:posOffset>327025</wp:posOffset>
              </wp:positionH>
              <wp:positionV relativeFrom="page">
                <wp:posOffset>340587</wp:posOffset>
              </wp:positionV>
              <wp:extent cx="7128000" cy="9198591"/>
              <wp:effectExtent l="0" t="0" r="15875" b="22225"/>
              <wp:wrapNone/>
              <wp:docPr id="9" name="Autoform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8000" cy="9198591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108000" rIns="91440" bIns="10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47A8715F">
            <v:roundrect id="Autoforma 24" style="position:absolute;margin-left:25.75pt;margin-top:26.8pt;width:561.25pt;height:724.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fillcolor="black" strokeweight="1pt" arcsize="2637f" w14:anchorId="5B3CC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">
              <v:textbox inset=",3mm,,3mm"/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80"/>
    <w:multiLevelType w:val="singleLevel"/>
    <w:tmpl w:val="E0C0C54A"/>
    <w:lvl w:ilvl="0">
      <w:start w:val="1"/>
      <w:numFmt w:val="bullet"/>
      <w:pStyle w:val="Listaconvietas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1">
    <w:nsid w:val="FFFFFF81"/>
    <w:multiLevelType w:val="singleLevel"/>
    <w:tmpl w:val="9A8A1DFA"/>
    <w:lvl w:ilvl="0">
      <w:start w:val="1"/>
      <w:numFmt w:val="bullet"/>
      <w:pStyle w:val="Listaconvietas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1">
    <w:nsid w:val="FFFFFF82"/>
    <w:multiLevelType w:val="singleLevel"/>
    <w:tmpl w:val="4AAC3C4A"/>
    <w:lvl w:ilvl="0">
      <w:start w:val="1"/>
      <w:numFmt w:val="bullet"/>
      <w:pStyle w:val="Listaconvietas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1">
    <w:nsid w:val="FFFFFF83"/>
    <w:multiLevelType w:val="singleLevel"/>
    <w:tmpl w:val="3EFA84BC"/>
    <w:lvl w:ilvl="0">
      <w:start w:val="1"/>
      <w:numFmt w:val="bullet"/>
      <w:pStyle w:val="Listaconvietas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1">
    <w:nsid w:val="FFFFFF89"/>
    <w:multiLevelType w:val="singleLevel"/>
    <w:tmpl w:val="3932A106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3DBA4DCB"/>
    <w:multiLevelType w:val="hybridMultilevel"/>
    <w:tmpl w:val="1D2097DE"/>
    <w:lvl w:ilvl="0" w:tplc="6E2C223E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47AF55F0"/>
    <w:multiLevelType w:val="hybridMultilevel"/>
    <w:tmpl w:val="5DEED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41467"/>
    <w:multiLevelType w:val="hybridMultilevel"/>
    <w:tmpl w:val="D2CEA6BC"/>
    <w:lvl w:ilvl="0" w:tplc="1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1877">
    <w:abstractNumId w:val="4"/>
  </w:num>
  <w:num w:numId="2" w16cid:durableId="1187791765">
    <w:abstractNumId w:val="4"/>
  </w:num>
  <w:num w:numId="3" w16cid:durableId="1658419638">
    <w:abstractNumId w:val="3"/>
  </w:num>
  <w:num w:numId="4" w16cid:durableId="1612739273">
    <w:abstractNumId w:val="3"/>
  </w:num>
  <w:num w:numId="5" w16cid:durableId="700132382">
    <w:abstractNumId w:val="2"/>
  </w:num>
  <w:num w:numId="6" w16cid:durableId="528908283">
    <w:abstractNumId w:val="2"/>
  </w:num>
  <w:num w:numId="7" w16cid:durableId="559024126">
    <w:abstractNumId w:val="1"/>
  </w:num>
  <w:num w:numId="8" w16cid:durableId="1279992607">
    <w:abstractNumId w:val="1"/>
  </w:num>
  <w:num w:numId="9" w16cid:durableId="1408989793">
    <w:abstractNumId w:val="0"/>
  </w:num>
  <w:num w:numId="10" w16cid:durableId="1451166711">
    <w:abstractNumId w:val="0"/>
  </w:num>
  <w:num w:numId="11" w16cid:durableId="1778791435">
    <w:abstractNumId w:val="4"/>
  </w:num>
  <w:num w:numId="12" w16cid:durableId="239561953">
    <w:abstractNumId w:val="3"/>
  </w:num>
  <w:num w:numId="13" w16cid:durableId="397632044">
    <w:abstractNumId w:val="2"/>
  </w:num>
  <w:num w:numId="14" w16cid:durableId="936451070">
    <w:abstractNumId w:val="1"/>
  </w:num>
  <w:num w:numId="15" w16cid:durableId="1833060355">
    <w:abstractNumId w:val="0"/>
  </w:num>
  <w:num w:numId="16" w16cid:durableId="937523224">
    <w:abstractNumId w:val="6"/>
  </w:num>
  <w:num w:numId="17" w16cid:durableId="1910846706">
    <w:abstractNumId w:val="7"/>
  </w:num>
  <w:num w:numId="18" w16cid:durableId="19202870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90"/>
    <w:rsid w:val="0000261E"/>
    <w:rsid w:val="00005CB7"/>
    <w:rsid w:val="00012A0E"/>
    <w:rsid w:val="000175E0"/>
    <w:rsid w:val="0003338D"/>
    <w:rsid w:val="000549F2"/>
    <w:rsid w:val="00073CAE"/>
    <w:rsid w:val="00074910"/>
    <w:rsid w:val="00094756"/>
    <w:rsid w:val="000B3653"/>
    <w:rsid w:val="000B38CF"/>
    <w:rsid w:val="000E67B7"/>
    <w:rsid w:val="00111362"/>
    <w:rsid w:val="001125AC"/>
    <w:rsid w:val="00112666"/>
    <w:rsid w:val="001315F9"/>
    <w:rsid w:val="001372D6"/>
    <w:rsid w:val="00153DA8"/>
    <w:rsid w:val="001A0071"/>
    <w:rsid w:val="001A1B03"/>
    <w:rsid w:val="001A57D0"/>
    <w:rsid w:val="001B09CC"/>
    <w:rsid w:val="001B2E44"/>
    <w:rsid w:val="001C4AAF"/>
    <w:rsid w:val="001C5348"/>
    <w:rsid w:val="001F4DD6"/>
    <w:rsid w:val="002058EB"/>
    <w:rsid w:val="002374D3"/>
    <w:rsid w:val="002556F1"/>
    <w:rsid w:val="002633AB"/>
    <w:rsid w:val="00265663"/>
    <w:rsid w:val="00281042"/>
    <w:rsid w:val="002827C4"/>
    <w:rsid w:val="00287702"/>
    <w:rsid w:val="002A003E"/>
    <w:rsid w:val="002D50A1"/>
    <w:rsid w:val="002D581E"/>
    <w:rsid w:val="002D74E2"/>
    <w:rsid w:val="002E2698"/>
    <w:rsid w:val="002F5DD2"/>
    <w:rsid w:val="00311AE8"/>
    <w:rsid w:val="00321B6F"/>
    <w:rsid w:val="00384016"/>
    <w:rsid w:val="0038711F"/>
    <w:rsid w:val="003939CF"/>
    <w:rsid w:val="003A6275"/>
    <w:rsid w:val="003B1611"/>
    <w:rsid w:val="003B5CCF"/>
    <w:rsid w:val="003D76DA"/>
    <w:rsid w:val="00400594"/>
    <w:rsid w:val="004061FC"/>
    <w:rsid w:val="00425488"/>
    <w:rsid w:val="004360EE"/>
    <w:rsid w:val="00447984"/>
    <w:rsid w:val="00472B64"/>
    <w:rsid w:val="00476F20"/>
    <w:rsid w:val="00486253"/>
    <w:rsid w:val="00504078"/>
    <w:rsid w:val="00515CB7"/>
    <w:rsid w:val="00530290"/>
    <w:rsid w:val="00536D39"/>
    <w:rsid w:val="00541BED"/>
    <w:rsid w:val="00546A52"/>
    <w:rsid w:val="005926A5"/>
    <w:rsid w:val="00595F22"/>
    <w:rsid w:val="005B1CF7"/>
    <w:rsid w:val="005B4ABF"/>
    <w:rsid w:val="005D4E65"/>
    <w:rsid w:val="005E58C9"/>
    <w:rsid w:val="00607764"/>
    <w:rsid w:val="006118CC"/>
    <w:rsid w:val="0061699C"/>
    <w:rsid w:val="00616F34"/>
    <w:rsid w:val="00660A42"/>
    <w:rsid w:val="00660DE0"/>
    <w:rsid w:val="00671264"/>
    <w:rsid w:val="00683088"/>
    <w:rsid w:val="006B03B7"/>
    <w:rsid w:val="006C1340"/>
    <w:rsid w:val="006D7F92"/>
    <w:rsid w:val="00713A2F"/>
    <w:rsid w:val="00731098"/>
    <w:rsid w:val="00732060"/>
    <w:rsid w:val="00740C82"/>
    <w:rsid w:val="007577BD"/>
    <w:rsid w:val="00760CAF"/>
    <w:rsid w:val="00795C74"/>
    <w:rsid w:val="007B29D6"/>
    <w:rsid w:val="007B2B1B"/>
    <w:rsid w:val="007C2DDE"/>
    <w:rsid w:val="007C3F56"/>
    <w:rsid w:val="007C44BA"/>
    <w:rsid w:val="007C5AB9"/>
    <w:rsid w:val="007C62E6"/>
    <w:rsid w:val="007F4A5F"/>
    <w:rsid w:val="00803701"/>
    <w:rsid w:val="00820A09"/>
    <w:rsid w:val="008314FF"/>
    <w:rsid w:val="00832D9B"/>
    <w:rsid w:val="00836015"/>
    <w:rsid w:val="00852C90"/>
    <w:rsid w:val="00855107"/>
    <w:rsid w:val="008617B0"/>
    <w:rsid w:val="0087759F"/>
    <w:rsid w:val="008B33BE"/>
    <w:rsid w:val="008B7F33"/>
    <w:rsid w:val="008C46D9"/>
    <w:rsid w:val="008C490F"/>
    <w:rsid w:val="008C69CC"/>
    <w:rsid w:val="008D7EF2"/>
    <w:rsid w:val="008E4A09"/>
    <w:rsid w:val="008E6085"/>
    <w:rsid w:val="008F4415"/>
    <w:rsid w:val="00901872"/>
    <w:rsid w:val="009043A0"/>
    <w:rsid w:val="00914732"/>
    <w:rsid w:val="00936908"/>
    <w:rsid w:val="009A3069"/>
    <w:rsid w:val="009A743B"/>
    <w:rsid w:val="009B3130"/>
    <w:rsid w:val="009B7121"/>
    <w:rsid w:val="009B775F"/>
    <w:rsid w:val="009D23EF"/>
    <w:rsid w:val="009D7937"/>
    <w:rsid w:val="009E0443"/>
    <w:rsid w:val="00A07E09"/>
    <w:rsid w:val="00A131E4"/>
    <w:rsid w:val="00A13B9E"/>
    <w:rsid w:val="00A21083"/>
    <w:rsid w:val="00A4278C"/>
    <w:rsid w:val="00A4572A"/>
    <w:rsid w:val="00A50CBE"/>
    <w:rsid w:val="00A51BFC"/>
    <w:rsid w:val="00A7163A"/>
    <w:rsid w:val="00A825FF"/>
    <w:rsid w:val="00A93B0B"/>
    <w:rsid w:val="00AB4988"/>
    <w:rsid w:val="00AC1183"/>
    <w:rsid w:val="00AF26BE"/>
    <w:rsid w:val="00B00997"/>
    <w:rsid w:val="00B05906"/>
    <w:rsid w:val="00B05E19"/>
    <w:rsid w:val="00B12553"/>
    <w:rsid w:val="00B21E58"/>
    <w:rsid w:val="00B2476C"/>
    <w:rsid w:val="00B421D8"/>
    <w:rsid w:val="00B7304F"/>
    <w:rsid w:val="00B960D9"/>
    <w:rsid w:val="00B9640D"/>
    <w:rsid w:val="00BB5C16"/>
    <w:rsid w:val="00BC3AE9"/>
    <w:rsid w:val="00BD72BB"/>
    <w:rsid w:val="00C010FE"/>
    <w:rsid w:val="00C36809"/>
    <w:rsid w:val="00C37773"/>
    <w:rsid w:val="00C41C05"/>
    <w:rsid w:val="00C52B85"/>
    <w:rsid w:val="00C548C4"/>
    <w:rsid w:val="00C64FEB"/>
    <w:rsid w:val="00CB5659"/>
    <w:rsid w:val="00CC77CE"/>
    <w:rsid w:val="00CE1763"/>
    <w:rsid w:val="00CE72F3"/>
    <w:rsid w:val="00D140B7"/>
    <w:rsid w:val="00D25DFC"/>
    <w:rsid w:val="00D26D30"/>
    <w:rsid w:val="00D57BCA"/>
    <w:rsid w:val="00D74348"/>
    <w:rsid w:val="00D80D96"/>
    <w:rsid w:val="00D9550A"/>
    <w:rsid w:val="00DD2A29"/>
    <w:rsid w:val="00DF3E9F"/>
    <w:rsid w:val="00DF7C87"/>
    <w:rsid w:val="00E16A10"/>
    <w:rsid w:val="00E32D5E"/>
    <w:rsid w:val="00E331A8"/>
    <w:rsid w:val="00E40C09"/>
    <w:rsid w:val="00E50705"/>
    <w:rsid w:val="00E50B9A"/>
    <w:rsid w:val="00E528B2"/>
    <w:rsid w:val="00E53DAA"/>
    <w:rsid w:val="00EC2379"/>
    <w:rsid w:val="00EC2391"/>
    <w:rsid w:val="00ED6953"/>
    <w:rsid w:val="00F0749F"/>
    <w:rsid w:val="00F672AA"/>
    <w:rsid w:val="00F700AC"/>
    <w:rsid w:val="00F72AA7"/>
    <w:rsid w:val="00FB6AB9"/>
    <w:rsid w:val="00FF7EEC"/>
    <w:rsid w:val="1C69FCDD"/>
    <w:rsid w:val="2D0D3F3B"/>
    <w:rsid w:val="456F5EE5"/>
    <w:rsid w:val="6B67EA8E"/>
    <w:rsid w:val="77FDC3C6"/>
    <w:rsid w:val="7F65F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0C4153"/>
  <w15:docId w15:val="{D6850C76-3086-4370-A9F8-FAE64C6D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/>
    <w:lsdException w:name="List Bullet 3" w:semiHidden="1" w:uiPriority="37" w:unhideWhenUsed="1"/>
    <w:lsdException w:name="List Bullet 4" w:semiHidden="1" w:uiPriority="37" w:unhideWhenUsed="1"/>
    <w:lsdException w:name="List Bullet 5" w:semiHidden="1" w:uiPriority="37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 w:qFormat="1"/>
    <w:lsdException w:name="Table Theme" w:semiHidden="1" w:unhideWhenUsed="1"/>
    <w:lsdException w:name="Placeholder Text" w:semiHidden="1"/>
    <w:lsdException w:name="No Spacing" w:uiPriority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1A8"/>
    <w:pPr>
      <w:spacing w:after="240"/>
    </w:pPr>
    <w:rPr>
      <w:rFonts w:ascii="Book Antiqua" w:hAnsi="Book Antiqua" w:cs="Times New Roman"/>
      <w:color w:val="000000" w:themeColor="text1"/>
      <w:sz w:val="24"/>
      <w:szCs w:val="20"/>
    </w:rPr>
  </w:style>
  <w:style w:type="paragraph" w:styleId="Ttulo1">
    <w:name w:val="heading 1"/>
    <w:basedOn w:val="Normal"/>
    <w:next w:val="Normal"/>
    <w:link w:val="Ttulo1C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cs="Times New Roman"/>
      <w:color w:val="000000" w:themeColor="text1"/>
      <w:szCs w:val="20"/>
    </w:rPr>
  </w:style>
  <w:style w:type="paragraph" w:styleId="Sinespaciado">
    <w:name w:val="No Spacing"/>
    <w:basedOn w:val="Normal"/>
    <w:uiPriority w:val="1"/>
    <w:pPr>
      <w:spacing w:after="0" w:line="240" w:lineRule="auto"/>
    </w:pPr>
  </w:style>
  <w:style w:type="paragraph" w:styleId="Cierre">
    <w:name w:val="Closing"/>
    <w:basedOn w:val="Normal"/>
    <w:link w:val="CierreCar"/>
    <w:uiPriority w:val="7"/>
    <w:unhideWhenUsed/>
    <w:pPr>
      <w:spacing w:before="480" w:after="960"/>
      <w:contextualSpacing/>
    </w:pPr>
  </w:style>
  <w:style w:type="character" w:customStyle="1" w:styleId="CierreCar">
    <w:name w:val="Cierre Car"/>
    <w:basedOn w:val="Fuentedeprrafopredeter"/>
    <w:link w:val="Cierre"/>
    <w:uiPriority w:val="7"/>
    <w:rPr>
      <w:rFonts w:cs="Times New Roman"/>
      <w:color w:val="000000" w:themeColor="text1"/>
      <w:szCs w:val="20"/>
    </w:rPr>
  </w:style>
  <w:style w:type="paragraph" w:customStyle="1" w:styleId="Direccindeldestinatario">
    <w:name w:val="Dirección del destinatario"/>
    <w:basedOn w:val="Sinespaciado"/>
    <w:link w:val="Carcterdedireccindedestinatario"/>
    <w:uiPriority w:val="5"/>
    <w:pPr>
      <w:spacing w:after="360"/>
      <w:contextualSpacing/>
    </w:pPr>
  </w:style>
  <w:style w:type="paragraph" w:styleId="Saludo">
    <w:name w:val="Salutation"/>
    <w:basedOn w:val="Sinespaciado"/>
    <w:next w:val="Normal"/>
    <w:link w:val="SaludoCar"/>
    <w:uiPriority w:val="6"/>
    <w:unhideWhenUsed/>
    <w:pPr>
      <w:spacing w:before="480" w:after="320"/>
      <w:contextualSpacing/>
    </w:pPr>
    <w:rPr>
      <w:b/>
    </w:rPr>
  </w:style>
  <w:style w:type="character" w:customStyle="1" w:styleId="SaludoCar">
    <w:name w:val="Saludo Car"/>
    <w:basedOn w:val="Fuentedeprrafopredeter"/>
    <w:link w:val="Saludo"/>
    <w:uiPriority w:val="6"/>
    <w:rPr>
      <w:rFonts w:cs="Times New Roman"/>
      <w:b/>
      <w:color w:val="000000" w:themeColor="text1"/>
      <w:szCs w:val="20"/>
    </w:rPr>
  </w:style>
  <w:style w:type="paragraph" w:customStyle="1" w:styleId="Direccindelremitente">
    <w:name w:val="Dirección del remitente"/>
    <w:basedOn w:val="Sinespaciado"/>
    <w:uiPriority w:val="3"/>
    <w:pPr>
      <w:spacing w:after="360"/>
      <w:contextualSpacing/>
    </w:pPr>
  </w:style>
  <w:style w:type="character" w:styleId="Textodelmarcadordeposicin">
    <w:name w:val="Placeholder Text"/>
    <w:basedOn w:val="Fuentedeprrafopredeter"/>
    <w:uiPriority w:val="99"/>
    <w:unhideWhenUsed/>
    <w:rPr>
      <w:color w:val="808080"/>
    </w:rPr>
  </w:style>
  <w:style w:type="paragraph" w:styleId="Firma">
    <w:name w:val="Signature"/>
    <w:basedOn w:val="Normal"/>
    <w:link w:val="FirmaCar"/>
    <w:uiPriority w:val="99"/>
    <w:unhideWhenUsed/>
    <w:pPr>
      <w:spacing w:after="200"/>
      <w:contextualSpacing/>
    </w:pPr>
  </w:style>
  <w:style w:type="character" w:customStyle="1" w:styleId="FirmaCar">
    <w:name w:val="Firma Car"/>
    <w:basedOn w:val="Fuentedeprrafopredeter"/>
    <w:link w:val="Firma"/>
    <w:uiPriority w:val="99"/>
    <w:rPr>
      <w:rFonts w:cs="Times New Roman"/>
      <w:color w:val="000000" w:themeColor="text1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Textodebloque">
    <w:name w:val="Block Text"/>
    <w:aliases w:val="Bloquear cita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character" w:styleId="Ttulodellibro">
    <w:name w:val="Book Title"/>
    <w:basedOn w:val="Fuentedeprrafopredeter"/>
    <w:uiPriority w:val="33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Fecha">
    <w:name w:val="Date"/>
    <w:basedOn w:val="Normal"/>
    <w:next w:val="Normal"/>
    <w:link w:val="FechaCar"/>
    <w:uiPriority w:val="99"/>
    <w:semiHidden/>
    <w:unhideWhenUsed/>
  </w:style>
  <w:style w:type="character" w:customStyle="1" w:styleId="FechaCar">
    <w:name w:val="Fecha Car"/>
    <w:basedOn w:val="Fuentedeprrafopredeter"/>
    <w:link w:val="Fecha"/>
    <w:uiPriority w:val="99"/>
    <w:semiHidden/>
    <w:rPr>
      <w:rFonts w:cs="Times New Roman"/>
      <w:color w:val="000000" w:themeColor="text1"/>
      <w:szCs w:val="20"/>
    </w:rPr>
  </w:style>
  <w:style w:type="character" w:styleId="nfasis">
    <w:name w:val="Emphasis"/>
    <w:uiPriority w:val="20"/>
    <w:rPr>
      <w:b/>
      <w:i/>
      <w:color w:val="404040" w:themeColor="text1" w:themeTint="BF"/>
      <w:spacing w:val="2"/>
      <w:w w:val="10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cs="Times New Roman"/>
      <w:color w:val="000000" w:themeColor="text1"/>
      <w:szCs w:val="20"/>
    </w:rPr>
  </w:style>
  <w:style w:type="character" w:customStyle="1" w:styleId="Ttulo1Car">
    <w:name w:val="Título 1 Car"/>
    <w:basedOn w:val="Fuentedeprrafopredeter"/>
    <w:link w:val="Ttulo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hAnsiTheme="majorHAnsi" w:cs="Times New Roman"/>
      <w:color w:val="524733" w:themeColor="accent3" w:themeShade="80"/>
      <w:spacing w:val="10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hAnsiTheme="majorHAnsi" w:cs="Times New Roman"/>
      <w:i/>
      <w:color w:val="524733" w:themeColor="accent3" w:themeShade="80"/>
      <w:spacing w:val="10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Hipervnculo">
    <w:name w:val="Hyperlink"/>
    <w:basedOn w:val="Fuentedeprrafopredeter"/>
    <w:uiPriority w:val="99"/>
    <w:semiHidden/>
    <w:unhideWhenUsed/>
    <w:rPr>
      <w:color w:val="CC9900" w:themeColor="hyperlink"/>
      <w:u w:val="single"/>
    </w:rPr>
  </w:style>
  <w:style w:type="character" w:styleId="nfasisintenso">
    <w:name w:val="Intense Emphasis"/>
    <w:basedOn w:val="Fuentedeprrafopredeter"/>
    <w:uiPriority w:val="21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Citadestacada">
    <w:name w:val="Intense Quote"/>
    <w:basedOn w:val="Normal"/>
    <w:link w:val="CitadestacadaCar"/>
    <w:uiPriority w:val="30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rFonts w:asciiTheme="majorHAnsi" w:hAnsiTheme="majorHAnsi" w:cs="Times New Roman"/>
      <w:i/>
      <w:color w:val="FFFFFF" w:themeColor="background1"/>
      <w:sz w:val="32"/>
      <w:szCs w:val="32"/>
      <w:shd w:val="clear" w:color="auto" w:fill="D34817" w:themeFill="accent1"/>
    </w:rPr>
  </w:style>
  <w:style w:type="character" w:styleId="Referenciaintensa">
    <w:name w:val="Intense Reference"/>
    <w:basedOn w:val="Fuentedeprrafopredeter"/>
    <w:uiPriority w:val="32"/>
    <w:rPr>
      <w:rFonts w:cs="Times New Roman"/>
      <w:b/>
      <w:color w:val="D34817" w:themeColor="accent1"/>
      <w:sz w:val="22"/>
      <w:szCs w:val="22"/>
      <w:u w:val="single"/>
    </w:rPr>
  </w:style>
  <w:style w:type="paragraph" w:styleId="Listaconvietas">
    <w:name w:val="List Bullet"/>
    <w:basedOn w:val="Normal"/>
    <w:uiPriority w:val="37"/>
    <w:unhideWhenUsed/>
    <w:pPr>
      <w:numPr>
        <w:numId w:val="11"/>
      </w:numPr>
      <w:spacing w:after="0"/>
      <w:contextualSpacing/>
    </w:pPr>
  </w:style>
  <w:style w:type="paragraph" w:styleId="Listaconvietas2">
    <w:name w:val="List Bullet 2"/>
    <w:basedOn w:val="Normal"/>
    <w:uiPriority w:val="37"/>
    <w:unhideWhenUsed/>
    <w:pPr>
      <w:numPr>
        <w:numId w:val="12"/>
      </w:numPr>
      <w:spacing w:after="0"/>
    </w:pPr>
  </w:style>
  <w:style w:type="paragraph" w:styleId="Listaconvietas3">
    <w:name w:val="List Bullet 3"/>
    <w:basedOn w:val="Normal"/>
    <w:uiPriority w:val="37"/>
    <w:unhideWhenUsed/>
    <w:pPr>
      <w:numPr>
        <w:numId w:val="13"/>
      </w:numPr>
      <w:spacing w:after="0"/>
    </w:pPr>
  </w:style>
  <w:style w:type="paragraph" w:styleId="Listaconvietas4">
    <w:name w:val="List Bullet 4"/>
    <w:basedOn w:val="Normal"/>
    <w:uiPriority w:val="37"/>
    <w:unhideWhenUsed/>
    <w:pPr>
      <w:numPr>
        <w:numId w:val="14"/>
      </w:numPr>
      <w:spacing w:after="0"/>
    </w:pPr>
  </w:style>
  <w:style w:type="paragraph" w:styleId="Listaconvietas5">
    <w:name w:val="List Bullet 5"/>
    <w:basedOn w:val="Normal"/>
    <w:uiPriority w:val="37"/>
    <w:unhideWhenUsed/>
    <w:pPr>
      <w:numPr>
        <w:numId w:val="15"/>
      </w:numPr>
      <w:spacing w:after="0"/>
    </w:pPr>
  </w:style>
  <w:style w:type="paragraph" w:styleId="Cita">
    <w:name w:val="Quote"/>
    <w:basedOn w:val="Normal"/>
    <w:link w:val="CitaCar"/>
    <w:uiPriority w:val="29"/>
    <w:rPr>
      <w:i/>
      <w:color w:val="808080" w:themeColor="background1" w:themeShade="80"/>
    </w:rPr>
  </w:style>
  <w:style w:type="character" w:customStyle="1" w:styleId="CitaCar">
    <w:name w:val="Cita Car"/>
    <w:basedOn w:val="Fuentedeprrafopredeter"/>
    <w:link w:val="Cita"/>
    <w:uiPriority w:val="29"/>
    <w:rPr>
      <w:rFonts w:cs="Times New Roman"/>
      <w:i/>
      <w:color w:val="808080" w:themeColor="background1" w:themeShade="80"/>
      <w:sz w:val="24"/>
      <w:szCs w:val="24"/>
    </w:rPr>
  </w:style>
  <w:style w:type="character" w:styleId="Textoennegrita">
    <w:name w:val="Strong"/>
    <w:uiPriority w:val="22"/>
    <w:rPr>
      <w:rFonts w:asciiTheme="minorHAnsi" w:hAnsiTheme="minorHAnsi"/>
      <w:b/>
      <w:color w:val="9B2D1F" w:themeColor="accent2"/>
    </w:rPr>
  </w:style>
  <w:style w:type="paragraph" w:styleId="Subttulo">
    <w:name w:val="Subtitle"/>
    <w:basedOn w:val="Normal"/>
    <w:link w:val="SubttuloCar"/>
    <w:uiPriority w:val="11"/>
    <w:pPr>
      <w:spacing w:after="480" w:line="240" w:lineRule="auto"/>
      <w:jc w:val="center"/>
    </w:pPr>
    <w:rPr>
      <w:rFonts w:asciiTheme="majorHAnsi" w:hAnsiTheme="majorHAnsi" w:cstheme="minorBidi"/>
      <w:color w:val="00000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hAnsiTheme="majorHAnsi" w:cstheme="minorBidi"/>
      <w:sz w:val="28"/>
      <w:szCs w:val="28"/>
    </w:rPr>
  </w:style>
  <w:style w:type="character" w:styleId="nfasissutil">
    <w:name w:val="Subtle Emphasis"/>
    <w:basedOn w:val="Fuentedeprrafopredeter"/>
    <w:uiPriority w:val="19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2"/>
    </w:rPr>
  </w:style>
  <w:style w:type="character" w:styleId="Referenciasutil">
    <w:name w:val="Subtle Reference"/>
    <w:basedOn w:val="Fuentedeprrafopredeter"/>
    <w:uiPriority w:val="31"/>
    <w:rPr>
      <w:rFonts w:cs="Times New Roman"/>
      <w:color w:val="737373" w:themeColor="text1" w:themeTint="8C"/>
      <w:sz w:val="22"/>
      <w:szCs w:val="22"/>
      <w:u w:val="single"/>
    </w:rPr>
  </w:style>
  <w:style w:type="paragraph" w:styleId="Ttulo">
    <w:name w:val="Title"/>
    <w:basedOn w:val="Normal"/>
    <w:link w:val="TtuloC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TD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B2D1F" w:themeColor="accent2"/>
    </w:rPr>
  </w:style>
  <w:style w:type="paragraph" w:styleId="TD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D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D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D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D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D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D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D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Textodefecha">
    <w:name w:val="Texto de fecha"/>
    <w:basedOn w:val="Normal"/>
    <w:uiPriority w:val="35"/>
    <w:pPr>
      <w:spacing w:before="720" w:after="200"/>
      <w:contextualSpacing/>
    </w:pPr>
  </w:style>
  <w:style w:type="paragraph" w:customStyle="1" w:styleId="Textogris">
    <w:name w:val="Texto gris"/>
    <w:basedOn w:val="Sinespaciado"/>
    <w:uiPriority w:val="35"/>
    <w:rPr>
      <w:rFonts w:asciiTheme="majorHAnsi" w:hAnsiTheme="majorHAnsi"/>
      <w:sz w:val="20"/>
    </w:rPr>
  </w:style>
  <w:style w:type="character" w:customStyle="1" w:styleId="Carcterdedireccindedestinatario">
    <w:name w:val="Carácter de dirección de destinatario"/>
    <w:basedOn w:val="Fuentedeprrafopredeter"/>
    <w:link w:val="Direccindeldestinatario"/>
    <w:uiPriority w:val="5"/>
    <w:locked/>
    <w:rPr>
      <w:rFonts w:cs="Times New Roman"/>
      <w:color w:val="000000" w:themeColor="text1"/>
      <w:szCs w:val="20"/>
    </w:rPr>
  </w:style>
  <w:style w:type="paragraph" w:styleId="Prrafodelista">
    <w:name w:val="List Paragraph"/>
    <w:basedOn w:val="Normal"/>
    <w:uiPriority w:val="34"/>
    <w:rsid w:val="00AC1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2021-10-25T00:00:00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e4c1bf-8b30-47b3-9a3c-57e6eccd7e22" xsi:nil="true"/>
    <lcf76f155ced4ddcb4097134ff3c332f xmlns="db6efbb2-3ffa-4bd9-8632-6c1c3cdebfa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05A388717CF49BBD6B5610A3FB277" ma:contentTypeVersion="13" ma:contentTypeDescription="Create a new document." ma:contentTypeScope="" ma:versionID="98d5ad0fbf6e81bd70a25b98c3ff99da">
  <xsd:schema xmlns:xsd="http://www.w3.org/2001/XMLSchema" xmlns:xs="http://www.w3.org/2001/XMLSchema" xmlns:p="http://schemas.microsoft.com/office/2006/metadata/properties" xmlns:ns2="db6efbb2-3ffa-4bd9-8632-6c1c3cdebfa3" xmlns:ns3="03e4c1bf-8b30-47b3-9a3c-57e6eccd7e22" targetNamespace="http://schemas.microsoft.com/office/2006/metadata/properties" ma:root="true" ma:fieldsID="9adf0eba7a98c5795b291ad1e0124345" ns2:_="" ns3:_="">
    <xsd:import namespace="db6efbb2-3ffa-4bd9-8632-6c1c3cdebfa3"/>
    <xsd:import namespace="03e4c1bf-8b30-47b3-9a3c-57e6eccd7e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efbb2-3ffa-4bd9-8632-6c1c3cdeb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8e527b0-8bc9-4e02-ad96-0b4f69ae8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4c1bf-8b30-47b3-9a3c-57e6eccd7e2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281e43-8c8a-4765-aafc-14be28e0a506}" ma:internalName="TaxCatchAll" ma:showField="CatchAllData" ma:web="03e4c1bf-8b30-47b3-9a3c-57e6eccd7e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9DF1EE-900A-4596-BBD9-33BA853200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3A6381-4E35-4E43-BCF5-D76BCE8823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5BD6F-F2B4-4248-9546-F4BCD522C060}">
  <ds:schemaRefs>
    <ds:schemaRef ds:uri="http://schemas.microsoft.com/office/2006/metadata/properties"/>
    <ds:schemaRef ds:uri="http://schemas.microsoft.com/office/infopath/2007/PartnerControls"/>
    <ds:schemaRef ds:uri="03e4c1bf-8b30-47b3-9a3c-57e6eccd7e22"/>
    <ds:schemaRef ds:uri="db6efbb2-3ffa-4bd9-8632-6c1c3cdebfa3"/>
  </ds:schemaRefs>
</ds:datastoreItem>
</file>

<file path=customXml/itemProps5.xml><?xml version="1.0" encoding="utf-8"?>
<ds:datastoreItem xmlns:ds="http://schemas.openxmlformats.org/officeDocument/2006/customXml" ds:itemID="{EBFC85CF-EDDB-4306-962F-A556EAC4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efbb2-3ffa-4bd9-8632-6c1c3cdebfa3"/>
    <ds:schemaRef ds:uri="03e4c1bf-8b30-47b3-9a3c-57e6eccd7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Cinthia Esther Familia Ventura</dc:creator>
  <cp:keywords/>
  <dc:description/>
  <cp:lastModifiedBy>Cinthia Esther Familia Ventura</cp:lastModifiedBy>
  <cp:revision>2</cp:revision>
  <cp:lastPrinted>2022-06-21T21:58:00Z</cp:lastPrinted>
  <dcterms:created xsi:type="dcterms:W3CDTF">2022-11-16T18:35:00Z</dcterms:created>
  <dcterms:modified xsi:type="dcterms:W3CDTF">2022-11-16T22:12:00Z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0x01010088705A388717CF49BBD6B5610A3FB277</vt:lpwstr>
  </property>
  <property fmtid="{D5CDD505-2E9C-101B-9397-08002B2CF9AE}" pid="3" name="MediaServiceImageTags">
    <vt:lpwstr/>
  </property>
</Properties>
</file>